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81A94" w14:textId="77777777" w:rsidR="00747220" w:rsidRPr="00AF64B5" w:rsidRDefault="00747220" w:rsidP="00AF64B5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i w:val="0"/>
          <w:iCs w:val="0"/>
          <w:color w:val="000000"/>
          <w:sz w:val="32"/>
          <w:lang w:val="ru-RU"/>
        </w:rPr>
      </w:pPr>
      <w:r w:rsidRPr="00AF64B5">
        <w:rPr>
          <w:rFonts w:ascii="Verdana" w:hAnsi="Verdana"/>
          <w:i w:val="0"/>
          <w:iCs w:val="0"/>
          <w:color w:val="000000"/>
          <w:sz w:val="32"/>
          <w:lang w:val="ru-RU"/>
        </w:rPr>
        <w:t>Эпилог</w:t>
      </w:r>
      <w:r w:rsidRPr="000A44F4">
        <w:rPr>
          <w:rFonts w:ascii="Verdana" w:hAnsi="Verdana"/>
          <w:i w:val="0"/>
          <w:iCs w:val="0"/>
          <w:color w:val="000000"/>
          <w:position w:val="6"/>
          <w:sz w:val="20"/>
          <w:szCs w:val="20"/>
          <w:vertAlign w:val="superscript"/>
        </w:rPr>
        <w:footnoteReference w:id="1"/>
      </w:r>
    </w:p>
    <w:p w14:paraId="01007D0F" w14:textId="76648420" w:rsidR="00747220" w:rsidRPr="000A44F4" w:rsidRDefault="00C1535E" w:rsidP="00AF64B5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</w:pPr>
      <w:r w:rsidRPr="000A44F4"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  <w:t>Ирина Владимировна Одоевцева</w:t>
      </w:r>
    </w:p>
    <w:p w14:paraId="092DB92A" w14:textId="77777777" w:rsidR="00C1535E" w:rsidRPr="000A44F4" w:rsidRDefault="00C1535E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FE383D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А в России теперь снег...</w:t>
      </w:r>
    </w:p>
    <w:p w14:paraId="0ACA468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Татьяна Александровна пожала плечами.</w:t>
      </w:r>
    </w:p>
    <w:p w14:paraId="0CFF49C3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Ну да. Конечно. В России теперь снег, а в Америке теперь ночь. Удивительно интересные вещи ты говоришь.</w:t>
      </w:r>
    </w:p>
    <w:p w14:paraId="38BD71BA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Пожалуй... Но я вспомнил, как когда-то я прятался у нас в Сосновке. Как меня искали большевики и грозили спалить дом. Как мы сидели ночью в темноте, боясь зажечь свечу, и волки выли в парке, а за окном все было бело от снега. Помнишь, как мы мечтали бежать, спастись. Тогда Париж, Ницца казались нам раем. А теперь мы видим, что все это жалко и скучно. Знаешь, Таня, может быть, в России мы были бы счастливее...</w:t>
      </w:r>
    </w:p>
    <w:p w14:paraId="56C0D163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снова пожала плечами.</w:t>
      </w:r>
    </w:p>
    <w:p w14:paraId="3E2D98D5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Может быть. Не знаю. Мы нищие, а нищим всюду плохо.</w:t>
      </w:r>
    </w:p>
    <w:p w14:paraId="764D035C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Да. Но все эти американцы и англичане богаты. А мне кажется, что и они...</w:t>
      </w:r>
    </w:p>
    <w:p w14:paraId="0386D46A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Ах, перестань, пожалуйста. Что ты знаешь о жизни богатых?</w:t>
      </w:r>
    </w:p>
    <w:p w14:paraId="668FA0E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Они шли по Променад дез’Англе</w:t>
      </w:r>
      <w:r w:rsidRPr="00AF64B5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AF64B5">
        <w:rPr>
          <w:rFonts w:ascii="Verdana" w:hAnsi="Verdana"/>
          <w:color w:val="000000"/>
          <w:sz w:val="20"/>
          <w:lang w:val="ru-RU"/>
        </w:rPr>
        <w:t>, с трудом пробираясь сквозь толпу гуляющих. Встречные смотрели на Татьяну Александровну, и это беспокоило ее. Отчего смотрят? Оттого ли, что она так красива, или оттого, что она хоть старательно, но бедно одета.</w:t>
      </w:r>
    </w:p>
    <w:p w14:paraId="2F1B9E5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достала из сумки зеркало.</w:t>
      </w:r>
    </w:p>
    <w:p w14:paraId="51958DAC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Как неприятно. Шляпа совсем выгорела.</w:t>
      </w:r>
    </w:p>
    <w:p w14:paraId="7168F02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Ты здесь самая хорошенькая. Разве тебе этого мало?</w:t>
      </w:r>
    </w:p>
    <w:p w14:paraId="61D2CF6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прищурилась на море.</w:t>
      </w:r>
    </w:p>
    <w:p w14:paraId="6F6A9EC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К чему мне это? Лучше бы у меня были бриллианты.</w:t>
      </w:r>
    </w:p>
    <w:p w14:paraId="6859BFEF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Мимо проезжал автомобиль, и в нем немолодая рыжая женщина.</w:t>
      </w:r>
    </w:p>
    <w:p w14:paraId="5625220B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Вот, как у этой. И такой автомобиль.</w:t>
      </w:r>
    </w:p>
    <w:p w14:paraId="6997E14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 взял ее под руку.</w:t>
      </w:r>
    </w:p>
    <w:p w14:paraId="02A94B9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Но ведь она стара и смешна, а ты...</w:t>
      </w:r>
    </w:p>
    <w:p w14:paraId="33C68713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выдернула руку.</w:t>
      </w:r>
    </w:p>
    <w:p w14:paraId="6238B0DB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Сколько раз я тебе говорила. Здесь не принято ходить под руку. Как лавочники.</w:t>
      </w:r>
    </w:p>
    <w:p w14:paraId="33E5A0F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Они молча дошли до своего отеля.</w:t>
      </w:r>
    </w:p>
    <w:p w14:paraId="0B5C2029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Сережа, купи булку к завтраку.</w:t>
      </w:r>
    </w:p>
    <w:p w14:paraId="684A79DE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В бюро сидела толстая, надутая хозяйка, не кланявшаяся первой. «Оттого, что мы русские и ты шофер»,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жаловалась мужу Татьяна Александровна.</w:t>
      </w:r>
    </w:p>
    <w:p w14:paraId="0C32239A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У себя в комнате она сняла платье и повесила его в шкаф: «Когда еще сошьешь новое?» И, надев халат, принялась жарить бифштекс на спиртовке: «Господи, и это моя жизнь».</w:t>
      </w:r>
    </w:p>
    <w:p w14:paraId="7A8C7846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Ее муж вошел, неся булку. Большой апельсин оттопыривал карман его пиджака.</w:t>
      </w:r>
    </w:p>
    <w:p w14:paraId="79EF118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Ну, давай завтракать, Танечка. Я страшно проголодался.</w:t>
      </w:r>
    </w:p>
    <w:p w14:paraId="637FA0A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поставила перед ним тарелку с бифштексом и села напротив.</w:t>
      </w:r>
    </w:p>
    <w:p w14:paraId="32426329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А ты?</w:t>
      </w:r>
    </w:p>
    <w:p w14:paraId="37E2DC7C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Я не хочу. Я не голодна.</w:t>
      </w:r>
    </w:p>
    <w:p w14:paraId="15314A8E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Нет, нельзя. Надо есть. Ты и так худенькая. Долго ли заболеть?</w:t>
      </w:r>
    </w:p>
    <w:p w14:paraId="1F05E455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Ах, не все ли равно. Заболею, умру. И слава Богу.</w:t>
      </w:r>
    </w:p>
    <w:p w14:paraId="401553F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Что ты говоришь, Таня?</w:t>
      </w:r>
    </w:p>
    <w:p w14:paraId="0D420DD6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Что я говорю? Только то, что я предпочитаю умереть, чем так жить.</w:t>
      </w:r>
    </w:p>
    <w:p w14:paraId="3A197095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Но, Таня, я не понимаю...</w:t>
      </w:r>
    </w:p>
    <w:p w14:paraId="7D00D38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Не понимаешь? Ты, конечно, думаешь, что я вполне счастлива. Муж обожает, работать не заставляет. Даже балует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вот апельсины носит. Что же мне еще нужно?</w:t>
      </w:r>
    </w:p>
    <w:p w14:paraId="23C0B6BE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 растерянно стоял перед ней.</w:t>
      </w:r>
    </w:p>
    <w:p w14:paraId="332F6DDE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Но в Петербурге, помнишь? У нас ничего не было, и ты никогда не жаловалась.</w:t>
      </w:r>
    </w:p>
    <w:p w14:paraId="3D96A52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Да. И ты бы хотел, чтобы я всю жизнь продолжала штопать твои носки и радоваться, когда ты мне принесешь апельсин? Но там все голодали. А здесь... Здесь я не могу.</w:t>
      </w:r>
    </w:p>
    <w:p w14:paraId="5749C7C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Но, Танечка, если тебе тяжело, я возьму ночную работу. Берг предлагал... Это совсем не трудно. Тогда я буду зарабатывать гораздо больше и...</w:t>
      </w:r>
    </w:p>
    <w:p w14:paraId="44818FCE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И тогда ты купишь мне новую шляпу и фальшивый жемчуг. Спасибо, но мне этого не нужно.</w:t>
      </w:r>
    </w:p>
    <w:p w14:paraId="3976B75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Но, Танечка...</w:t>
      </w:r>
    </w:p>
    <w:p w14:paraId="1A654959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Вот Джонсон предлагал мне все, что я захочу. Но я честная женщина. Я твоя жена. Я не буду тебе изменять. Нет. Я лучше умру с горя.</w:t>
      </w:r>
    </w:p>
    <w:p w14:paraId="3ABB97A6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Он взял ее за руку.</w:t>
      </w:r>
    </w:p>
    <w:p w14:paraId="49B59D9C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Скажи... Ты... Ты любишь его?</w:t>
      </w:r>
    </w:p>
    <w:p w14:paraId="576C4F8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Люблю? Ты с ума сошел. Какая там любовь! Но мне уже двадцать семь лет. Я скоро постарею, подурнею. Это, может быть, мой последний шанс в жизни.</w:t>
      </w:r>
    </w:p>
    <w:p w14:paraId="7132B59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положила голову на стол и громко заплакала. Он осторожно погладил ее волосы.</w:t>
      </w:r>
    </w:p>
    <w:p w14:paraId="416C743C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Не плачь, не плачь, Танечка. Ты просто разнервничалась. Все пройдет, все будет опять хорошо. И ведь ты... любишь меня немножко?</w:t>
      </w:r>
    </w:p>
    <w:p w14:paraId="78B405AC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выпрямилась.</w:t>
      </w:r>
    </w:p>
    <w:p w14:paraId="2D4A9C8F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Нет. Я давно не люблю тебя. Без тебя я была бы богата и счастлива.</w:t>
      </w:r>
    </w:p>
    <w:p w14:paraId="2264E435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Ах, вот как. Жаль, что ты так поздно сказала.</w:t>
      </w:r>
    </w:p>
    <w:p w14:paraId="139378F5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 замолчал. Она продолжала всхлипывать. Он принес ей воды.</w:t>
      </w:r>
    </w:p>
    <w:p w14:paraId="1B940F38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Выпей, успокойся.</w:t>
      </w:r>
    </w:p>
    <w:p w14:paraId="1A18A45F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вытерла глаза.</w:t>
      </w:r>
    </w:p>
    <w:p w14:paraId="3E669FDC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Спасибо. Теперь ничего не переменишь. Ты не сердись, Сережа.</w:t>
      </w:r>
    </w:p>
    <w:p w14:paraId="020FA27A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Я не сержусь.</w:t>
      </w:r>
    </w:p>
    <w:p w14:paraId="2CD8D6D9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подошла к умывальнику и стала прикладывать мокрое полотенце к лицу.</w:t>
      </w:r>
    </w:p>
    <w:p w14:paraId="15B702FA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Я, Таня, прилягу немного. Я сегодня должен раньше выехать.</w:t>
      </w:r>
    </w:p>
    <w:p w14:paraId="28F9E785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Хорошо. Тогда я пойду погулять, чтобы не мешать тебе.</w:t>
      </w:r>
    </w:p>
    <w:p w14:paraId="1633A3B9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Стоя перед зеркалом, она пудрилась и подкрашивала ресницы.</w:t>
      </w:r>
    </w:p>
    <w:p w14:paraId="561CB1D8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И по тому, как старательно она это делала, он видел, что она идет на свидание к Джонсону.</w:t>
      </w:r>
    </w:p>
    <w:p w14:paraId="25DF89CE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пригладила щеткой темные короткие волосы и надела шляпу.</w:t>
      </w:r>
    </w:p>
    <w:p w14:paraId="0BB6719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Скажи, не видно, что я плакала?</w:t>
      </w:r>
    </w:p>
    <w:p w14:paraId="71315C57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Нет, совсем не видно.</w:t>
      </w:r>
    </w:p>
    <w:p w14:paraId="0DB05A5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взяла перчатки.</w:t>
      </w:r>
    </w:p>
    <w:p w14:paraId="41856755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Ну, до свидания, Сережа. Смотри, будь осторожен.</w:t>
      </w:r>
    </w:p>
    <w:p w14:paraId="35DA1187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Танечка...</w:t>
      </w:r>
    </w:p>
    <w:p w14:paraId="09DF463B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Что?</w:t>
      </w:r>
    </w:p>
    <w:p w14:paraId="55960546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Ты так уходишь. Не поцеловав меня?</w:t>
      </w:r>
    </w:p>
    <w:p w14:paraId="77551EF9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Я думала, ты сердишься. Я вела себя отвратительно, и мне стыдно.</w:t>
      </w:r>
    </w:p>
    <w:p w14:paraId="179240C7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 обнял ее.</w:t>
      </w:r>
    </w:p>
    <w:p w14:paraId="60CBD1C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Таня...</w:t>
      </w:r>
    </w:p>
    <w:p w14:paraId="063AD38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присела на край кровати, виновато глядя на него.</w:t>
      </w:r>
    </w:p>
    <w:p w14:paraId="19D2740F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Прости меня, Сережа... Забудь глупости, которые я тебе говорила... Поешь перед отъездом и свари себе чаю. Ну, я пойду... а то ты не успеешь выспаться.</w:t>
      </w:r>
    </w:p>
    <w:p w14:paraId="39BB20E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хотела встать, но он удержал ее за руку.</w:t>
      </w:r>
    </w:p>
    <w:p w14:paraId="5AE9A29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Подожди. Дай мне посмотреть на тебя еще минутку...</w:t>
      </w:r>
    </w:p>
    <w:p w14:paraId="500E896A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Что с тобой, Сережа?</w:t>
      </w:r>
    </w:p>
    <w:p w14:paraId="58BA813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Ничего. Иди теперь...</w:t>
      </w:r>
    </w:p>
    <w:p w14:paraId="05FB454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снова поцеловала его.</w:t>
      </w:r>
    </w:p>
    <w:p w14:paraId="139CFCF9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Так будь осторожен. Когда ты приедешь? К двенадцати?</w:t>
      </w:r>
    </w:p>
    <w:p w14:paraId="08A1A9F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Я люблю тебя, Таня.</w:t>
      </w:r>
    </w:p>
    <w:p w14:paraId="3D01089F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Ну конечно. Я тоже люблю тебя. До свиданья.</w:t>
      </w:r>
    </w:p>
    <w:p w14:paraId="6BB48A95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И, рассеянно улыбнувшись ему, она быстро, чтобы он не задерживал ее больше, вышла из комнаты.</w:t>
      </w:r>
    </w:p>
    <w:p w14:paraId="083579A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687E6F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Татьяна Александровна взглянула на часы:</w:t>
      </w:r>
    </w:p>
    <w:p w14:paraId="26B349A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Без четверти десять. Мне надо ехать домой.</w:t>
      </w:r>
    </w:p>
    <w:p w14:paraId="471E2613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Куда вам спешить? Ведь вашего мужа еще нет.</w:t>
      </w:r>
    </w:p>
    <w:p w14:paraId="6AA77187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упрямо покачала головой.</w:t>
      </w:r>
    </w:p>
    <w:p w14:paraId="34BB44F3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Надо.</w:t>
      </w:r>
    </w:p>
    <w:p w14:paraId="0F50F04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Татьяна Александровна разделяла все в жизни на «можно» и «нельзя».</w:t>
      </w:r>
    </w:p>
    <w:p w14:paraId="2F1D9627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Ездить кататься с Джонсоном, пить с ним чай и обедать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можно. Но возвращаться домой после десяти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нельзя. Это неприлично. Она никогда не делала того, что неприлично.</w:t>
      </w:r>
    </w:p>
    <w:p w14:paraId="1D1613E9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Они вышли из ресторана и сели в автомобиль.</w:t>
      </w:r>
    </w:p>
    <w:p w14:paraId="73069EE5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Неужели мы сейчас расстанемся? Я не хочу вас отпускать.</w:t>
      </w:r>
    </w:p>
    <w:p w14:paraId="600A9B7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молчала, глядя в окно.</w:t>
      </w:r>
    </w:p>
    <w:p w14:paraId="11FA3FC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Послушайте. Мне надоела эта игра. Ваша неприступность очень мила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каждая женщина кокетничает по-своему. Но это тянется слишком долго. Будем говорить откровенно. Если вы поедете со мной, я завтра подарю вам тот широкий браслет.</w:t>
      </w:r>
    </w:p>
    <w:p w14:paraId="486C92B3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«Тот браслет?..» Она никогда не могла пройти мимо витрины, где он был выставлен, чтобы не полюбоваться им. Ей казалось, что в этой сияющей широкой бриллиантовой полосе заключено все недоступное ей счастье. Он даже снился ей.</w:t>
      </w:r>
    </w:p>
    <w:p w14:paraId="0844B0BA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Вы подарите мне тот браслет? Правда?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она вздохнула.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Нет, все-таки я не поеду с вами... Не могу поехать...</w:t>
      </w:r>
    </w:p>
    <w:p w14:paraId="4E3C7EE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Как хотите...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он видимо сердился.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Как хотите. Я советовал бы вам подумать. Я буду ждать до двенадцати. Позвоните мне по телефону, если передумаете.</w:t>
      </w:r>
    </w:p>
    <w:p w14:paraId="01DE1C26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Автомобиль остановился.</w:t>
      </w:r>
    </w:p>
    <w:p w14:paraId="40EA8D4F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Спокойной ночи. Я не позвоню вам.</w:t>
      </w:r>
    </w:p>
    <w:p w14:paraId="013BEFB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Я все-таки буду ждать. А если вы не позвоните, я завтра утром уеду в Лондон.</w:t>
      </w:r>
    </w:p>
    <w:p w14:paraId="7366F133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Очень жаль.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Она постаралась улыбнуться.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Тогда прощайте.</w:t>
      </w:r>
    </w:p>
    <w:p w14:paraId="4F402F8F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Татьяна Александровна поднялась по лестнице: «Вот и конец». Конечно, она знала, что это не может долго продолжаться. Но так неожиданно...</w:t>
      </w:r>
    </w:p>
    <w:p w14:paraId="6C6D53E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отперла дверь, вошла в свою комнату и зажгла свет. Кровать была аккуратно застлана. Сергей прибрал перед уходом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ведь она не любит беспорядка. Все было как всегда, и вещи стояли на своих местах. Но она сразу почувствовала, что что-то случилось. Что? Она беспокойно огляделась.</w:t>
      </w:r>
    </w:p>
    <w:p w14:paraId="393854F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На комоде лежал лист бумаги. Только две строки: «Я не хочу тебе мешать. Ты свободна. Прощай. Будь счастлива».</w:t>
      </w:r>
    </w:p>
    <w:p w14:paraId="411FE9AF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Как? Он уехал? Не может быть... Она открыла шкаф. Ни его серого костюма, ни пальто. Чемодана тоже не было. Значит, Сергей уехал...</w:t>
      </w:r>
    </w:p>
    <w:p w14:paraId="0054BEA3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села на кровать. Слезы текли по ее лицу. Сережа... Что же теперь будет со мною? Сережа уехал, Джонсон уедет... Она бросила шляпу на пол и заплакала, уткнувшись головой в подушку.</w:t>
      </w:r>
    </w:p>
    <w:p w14:paraId="4E22217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Потом встала и снова перечла записку: «Будь счастлива...» Она всхлипнула: «Хорошо мое счастье!»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«Ты свободна». Свободна? И еще не совсем понимая, почувствовала, как быстро забилось сердце.</w:t>
      </w:r>
    </w:p>
    <w:p w14:paraId="0E69EF08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«Свободна? Я свободна. Тогда Джонсон не уедет, и я буду счастлива. Ах, Господи!» Она села на стул, прижимая записку к груди: «Я свободна, свободна».</w:t>
      </w:r>
    </w:p>
    <w:p w14:paraId="1103B4E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И вдруг вспомнила Чаплина в «</w:t>
      </w:r>
      <w:r w:rsidRPr="00AF64B5">
        <w:rPr>
          <w:rFonts w:ascii="Verdana" w:hAnsi="Verdana"/>
          <w:color w:val="000000"/>
          <w:sz w:val="20"/>
        </w:rPr>
        <w:t>La</w:t>
      </w:r>
      <w:r w:rsidRPr="00AF64B5">
        <w:rPr>
          <w:rFonts w:ascii="Verdana" w:hAnsi="Verdana"/>
          <w:color w:val="000000"/>
          <w:sz w:val="20"/>
          <w:lang w:val="ru-RU"/>
        </w:rPr>
        <w:t xml:space="preserve"> </w:t>
      </w:r>
      <w:r w:rsidRPr="00AF64B5">
        <w:rPr>
          <w:rFonts w:ascii="Verdana" w:hAnsi="Verdana"/>
          <w:color w:val="000000"/>
          <w:sz w:val="20"/>
        </w:rPr>
        <w:t>ruee</w:t>
      </w:r>
      <w:r w:rsidRPr="00AF64B5">
        <w:rPr>
          <w:rFonts w:ascii="Verdana" w:hAnsi="Verdana"/>
          <w:color w:val="000000"/>
          <w:sz w:val="20"/>
          <w:lang w:val="ru-RU"/>
        </w:rPr>
        <w:t xml:space="preserve"> </w:t>
      </w:r>
      <w:r w:rsidRPr="00AF64B5">
        <w:rPr>
          <w:rFonts w:ascii="Verdana" w:hAnsi="Verdana"/>
          <w:color w:val="000000"/>
          <w:sz w:val="20"/>
        </w:rPr>
        <w:t>vers</w:t>
      </w:r>
      <w:r w:rsidRPr="00AF64B5">
        <w:rPr>
          <w:rFonts w:ascii="Verdana" w:hAnsi="Verdana"/>
          <w:color w:val="000000"/>
          <w:sz w:val="20"/>
          <w:lang w:val="ru-RU"/>
        </w:rPr>
        <w:t xml:space="preserve"> </w:t>
      </w:r>
      <w:r w:rsidRPr="00AF64B5">
        <w:rPr>
          <w:rFonts w:ascii="Verdana" w:hAnsi="Verdana"/>
          <w:color w:val="000000"/>
          <w:sz w:val="20"/>
        </w:rPr>
        <w:t>l</w:t>
      </w:r>
      <w:r w:rsidRPr="00AF64B5">
        <w:rPr>
          <w:rFonts w:ascii="Verdana" w:hAnsi="Verdana"/>
          <w:color w:val="000000"/>
          <w:sz w:val="20"/>
          <w:lang w:val="ru-RU"/>
        </w:rPr>
        <w:t>’</w:t>
      </w:r>
      <w:r w:rsidRPr="00AF64B5">
        <w:rPr>
          <w:rFonts w:ascii="Verdana" w:hAnsi="Verdana"/>
          <w:color w:val="000000"/>
          <w:sz w:val="20"/>
        </w:rPr>
        <w:t>or</w:t>
      </w:r>
      <w:r w:rsidRPr="00AF64B5">
        <w:rPr>
          <w:rFonts w:ascii="Verdana" w:hAnsi="Verdana"/>
          <w:color w:val="000000"/>
          <w:sz w:val="20"/>
          <w:lang w:val="ru-RU"/>
        </w:rPr>
        <w:t>»</w:t>
      </w:r>
      <w:r w:rsidRPr="00AF64B5">
        <w:rPr>
          <w:rFonts w:ascii="Verdana" w:hAnsi="Verdana"/>
          <w:color w:val="000000"/>
          <w:sz w:val="20"/>
          <w:vertAlign w:val="superscript"/>
        </w:rPr>
        <w:footnoteReference w:id="3"/>
      </w:r>
      <w:r w:rsidRPr="00AF64B5">
        <w:rPr>
          <w:rFonts w:ascii="Verdana" w:hAnsi="Verdana"/>
          <w:color w:val="000000"/>
          <w:sz w:val="20"/>
          <w:lang w:val="ru-RU"/>
        </w:rPr>
        <w:t>, как он выпускает пух из подушки, прыгает и кувыркается от радости. Жаль, что ей нельзя так. Но Джонсон... Ждет ли он?.. И она побежала к телефону.</w:t>
      </w:r>
    </w:p>
    <w:p w14:paraId="563F3E08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Алло, алло, это вы?</w:t>
      </w:r>
    </w:p>
    <w:p w14:paraId="533BA36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Да, это я. Я знал, что вы позвоните.</w:t>
      </w:r>
    </w:p>
    <w:p w14:paraId="31F79E59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Нет. Вы ничего не знали. Мой муж уехал. Понимаете?.. Совсем...</w:t>
      </w:r>
    </w:p>
    <w:p w14:paraId="03829B9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Это хорошо, не так ли?</w:t>
      </w:r>
    </w:p>
    <w:p w14:paraId="4496DE58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Очень хорошо. Я теперь свободна. Приезжайте за мной скорее. Ах, я так счастлива, так счастлива. А вы?</w:t>
      </w:r>
    </w:p>
    <w:p w14:paraId="6ADCB98C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повесила трубку и побежала наверх, перепрыгивая через три ступеньки.</w:t>
      </w:r>
    </w:p>
    <w:p w14:paraId="30C7190F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Одеваясь, Татьяна Александровна представляла себе, как завтра ей будет прислуживать камеристка: «Вот, барыня, ваши чулки».</w:t>
      </w:r>
    </w:p>
    <w:p w14:paraId="61192F3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lastRenderedPageBreak/>
        <w:t>Она натянула на ноги единственную пару шелковых чулок: «Мари, выбросьте эти чулки или возьмите их себе. И туфли тоже».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«Спасибо, барыня».</w:t>
      </w:r>
    </w:p>
    <w:p w14:paraId="1E341D0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Да, так будет говорить камеристка.</w:t>
      </w:r>
    </w:p>
    <w:p w14:paraId="50497DAA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надела простое белое платье. Какое смешное и милое. Она чувствовала себя королевой, играющей в пастушку. Ведь это очень весело.</w:t>
      </w:r>
    </w:p>
    <w:p w14:paraId="2E66B57B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«Если даже в таких тряпочках вы очаровательны, какая же вы будете в настоящих платьях! Вы теперь счастливая женщина, Татьяна Александровна».</w:t>
      </w:r>
    </w:p>
    <w:p w14:paraId="354CF78A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улыбнулась себе в зеркале и поглядела на свою руку: «Завтра у меня будет браслет, и я уже не буду жить здесь».</w:t>
      </w:r>
    </w:p>
    <w:p w14:paraId="64C14A63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В зеркале отражался апельсин, все еще лежавший на столе. Она потрогала его. Жаль, что нельзя его сохранить на память. Все-таки последний подарок мужа.</w:t>
      </w:r>
    </w:p>
    <w:p w14:paraId="664FAF53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A05EA8E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Письма от Сергея были редки и сухи.</w:t>
      </w:r>
    </w:p>
    <w:p w14:paraId="70041689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«...Позавчера я приехал в Лондон и как-то сразу успокоился. В Берлине я чувствовал себя тревожно. Там шел снег и была оттепель. И это слишком напоминало Петербург. А здесь... Ты представить себе не можешь, какое движение в Сити. Надо ждать четверть часа, чтобы перейти улицу. Здесь чувствуешь, что твердо стоишь на земле, и это отлично действует на меня. Дела мои устраиваются...»</w:t>
      </w:r>
    </w:p>
    <w:p w14:paraId="67E17483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Это было его третье письмо.</w:t>
      </w:r>
    </w:p>
    <w:p w14:paraId="4F3FB169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„Милый Сережа,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писала Татьяна Александровна.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Прости, что раньше не ответила. Я очень рада, что ты не очень скучаешь по мне. Как умно, что ты уехал. Мы только напрасно мучили друг друга. А теперь я живу в “Негреско”, в той угловой комнате с желтыми шторами, на которую мы часто смотрели. Сейчас карнавал, и я очень веселюсь...»</w:t>
      </w:r>
    </w:p>
    <w:p w14:paraId="5985F198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Потом пришло еще письмо.</w:t>
      </w:r>
    </w:p>
    <w:p w14:paraId="0292360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„...Вот уже три месяца, как я уехал. Три месяца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большой срок. Вчера ночью я сидел в ресторане со случайным знакомым, тоже русским и тоже бывшим офицером. Мы много пили. Вспоминали Россию и большевиков. Вдруг он посмотрел на меня шалыми глазами. “А знаете ли вы,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сказал он,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что ни России, ни большевиков нет. Ничего нет. Мы сами все это выдумали”. Я рассмеялся. Но я сам был пьян. “Может быть,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подумал я,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и Тани нет, и нашей жизни с ней не было?” Мне стало легко и весело. Мы пили и смеялись. И сегодня я проснулся веселый...</w:t>
      </w:r>
    </w:p>
    <w:p w14:paraId="3E2E796A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...Амстердам мне очень нравится. Это самый чистый город в мире. Его целый день без отдыха скребут и чистят.</w:t>
      </w:r>
    </w:p>
    <w:p w14:paraId="17F4A21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...Я вошел в кондитерскую. Напротив меня сидели две барышни. Одна из них была очень хорошенькая. У нее были светлые глаза, светлые волосы и на щеках веснушки. Я смотрел на нее и удивлялся, как это я заметил, что она хорошенькая. Ведь за семь лет нашей жизни я так привык не замечать ни одной женщины. Я вышел, купил букет фиалок у уличной продавщицы и велел отнести ей в кондитерскую. Она взяла цветы и улыбнулась. Я смотрел на нее через окно. Потом поклонился ей и пошел домой.</w:t>
      </w:r>
    </w:p>
    <w:p w14:paraId="1EFA266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Видишь, вот и у меня флирт...»</w:t>
      </w:r>
    </w:p>
    <w:p w14:paraId="7D9F975A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Прочитав это письмо, Татьяна Александровна поморщилась и провела рукой по лбу.</w:t>
      </w:r>
    </w:p>
    <w:p w14:paraId="6E7E4D68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У вас какие-нибудь неприятности?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спросил Джонсон.</w:t>
      </w:r>
    </w:p>
    <w:p w14:paraId="7E6C7667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Разве у меня могут быть неприятности с тех пор, как вы со мной?</w:t>
      </w:r>
    </w:p>
    <w:p w14:paraId="220755B7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 благодарно поцеловал ей руку.</w:t>
      </w:r>
    </w:p>
    <w:p w14:paraId="0E70108B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Но как мы проведем день? Хотите ехать в Монте-Карло, дорогая?</w:t>
      </w:r>
    </w:p>
    <w:p w14:paraId="7C376DC6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Нет, я боюсь, что у меня будет мигрень. Но вы непременно поезжайте, ведь вы любите играть. А мне лучше отдохнуть.</w:t>
      </w:r>
    </w:p>
    <w:p w14:paraId="757B377E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Джонсон уехал. Татьяна Александровна долго смотрела в окно на серое море и мокрую от дождя набережную. Потом надела непромокаемое пальто и вышла.</w:t>
      </w:r>
    </w:p>
    <w:p w14:paraId="130CD2A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Рыбаки вытаскивали лодку на берег. С зонтиков прохожих бежала вода.</w:t>
      </w:r>
    </w:p>
    <w:p w14:paraId="6DF98669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«Какой дождь, значит, надолго». Дойдя до горы, она постояла в нерешительности: «Может быть, вернуться?» Потом стала медленно подниматься по ступенькам: «Какой крутой подъем!»</w:t>
      </w:r>
    </w:p>
    <w:p w14:paraId="18A66A2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 xml:space="preserve">Дождь стучал по листьям. Из-за тумана почти не было видно моря. Земля размякла и стала скользкой. Наверху в парке было пустынно и тихо. Мокрые серые пинии, мокрые серые камни. В большой клетке сидел нахохлившись орел. Он </w:t>
      </w:r>
      <w:r w:rsidRPr="00AF64B5">
        <w:rPr>
          <w:rFonts w:ascii="Verdana" w:hAnsi="Verdana"/>
          <w:color w:val="000000"/>
          <w:sz w:val="20"/>
          <w:lang w:val="ru-RU"/>
        </w:rPr>
        <w:lastRenderedPageBreak/>
        <w:t>посмотрел на нее равнодушными злыми глазами и, раскрыв крылья, шумно взлетел на свой обрубок.</w:t>
      </w:r>
    </w:p>
    <w:p w14:paraId="43420A6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У мраморного белого кладбища Татьяна Александровна остановилась. «Сколько памятников, сколько крестов. Вот я хожу здесь, а могла умереть давно и лежать, как они...» Она прижала руки к груди и снова опустила их. «Что же мне делать? Жизнь все равно уходит, а счастья у меня нет...»</w:t>
      </w:r>
    </w:p>
    <w:p w14:paraId="5795841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С горы она спускалась другой дорогой, через итальянский квартал.</w:t>
      </w:r>
    </w:p>
    <w:p w14:paraId="1DF8E6BC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«Прежде мне все-таки было легче. Прежде я думала, что деньги такое счастье. А теперь мне даже не о чем мечтать».</w:t>
      </w:r>
    </w:p>
    <w:p w14:paraId="70B86A4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Улицы были кривые, грязные и очень узкие. На веревках болталось намокшее белье. Почти все ставни были закрыты. «Что же они делают, неужели спят? Ах да, ведь сегодня воскресенье».</w:t>
      </w:r>
    </w:p>
    <w:p w14:paraId="6DD0FCA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завернула за угол, прошла до следующего угла и снова завернула.</w:t>
      </w:r>
    </w:p>
    <w:p w14:paraId="057A7A8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«Я, кажется, заблудилась!» Стало почти темно, но фонарей не зажигали. Из-за ставен кое-где блестел свет. Мысли ее были смутны и тревожны. Вдруг где-то сзади хлопнула дверь. Высокий человек в кожаном шоферском пальто обогнал ее, быстро и широко шагая.</w:t>
      </w:r>
    </w:p>
    <w:p w14:paraId="46BC36E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«Господи, ведь это же Сергей!»</w:t>
      </w:r>
    </w:p>
    <w:p w14:paraId="3D9256C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Сережа!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крикнула она, задыхаясь от волнения и радости.</w:t>
      </w:r>
    </w:p>
    <w:p w14:paraId="32176EC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Человек в кожаном пальто обернулся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чужое, смуглое, удивленное лицо.</w:t>
      </w:r>
    </w:p>
    <w:p w14:paraId="480280E5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остановилась: «Я сумасшедшая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Сергей в Амстердаме. А если бы и он, не все ли мне равно? Ведь мы теперь чужие... И он так быстро утешился...»</w:t>
      </w:r>
    </w:p>
    <w:p w14:paraId="2317A38A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Наконец улицы стали шире и оживленнее. Она села в проезжавшее такси. Ей было холодно и неприятно. «Ничего, ведь я сейчас дома. Дома?»</w:t>
      </w:r>
    </w:p>
    <w:p w14:paraId="5CE9B08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представила себе большое белое здание отеля с бронзовыми нелепыми фигурами. «Разве такой бывает у людей дом?»</w:t>
      </w:r>
    </w:p>
    <w:p w14:paraId="0C256118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10A7E7C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Горничная суетилась около Татьяны Александровны, растирая ей ноги одеколоном.</w:t>
      </w:r>
    </w:p>
    <w:p w14:paraId="5AA3075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Мадам простудится. Мадам надо сейчас же лечь. В городе столько больных гриппом.</w:t>
      </w:r>
    </w:p>
    <w:p w14:paraId="3B5D08C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Хорошо. Идите. Я разденусь сама.</w:t>
      </w:r>
    </w:p>
    <w:p w14:paraId="7B262C9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Вот ее комната... Вот ее драгоценности и платья, о которых она так мечтала когда-то. Зачем они ей? Толстый ковер на полу, но такое чувство, будто под ногами камни и сырая земля этой томительной, бесконечной прогулки... Камин ярко горит, но ей холодно, точно кругом все еще туман и дождь. «Я, кажется, простудилась... Ах, не все ли равно...»</w:t>
      </w:r>
    </w:p>
    <w:p w14:paraId="028920C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встала и зажгла все лампы. «Ведь и у меня была собственная жизнь и муж... А теперь, что же это такое? Ничего нет. И ничем нельзя помочь. Я сама виновата».</w:t>
      </w:r>
    </w:p>
    <w:p w14:paraId="61BA50AC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Лампы ярко горели. На набережной шумели автомобили. «Поздно? Нет, нет, никогда не поздно... Никогда не поздно... Никогда не поздно, если любишь».</w:t>
      </w:r>
    </w:p>
    <w:p w14:paraId="43B5B80B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Не отрываясь, без помарок она написала письмо. «Кажется, так? Все равно, он поймет...» И позвонила:</w:t>
      </w:r>
    </w:p>
    <w:p w14:paraId="2D625B8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Отправьте сейчас же.</w:t>
      </w:r>
    </w:p>
    <w:p w14:paraId="315D581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508C68A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В дверь постучали.</w:t>
      </w:r>
    </w:p>
    <w:p w14:paraId="1CB57CB8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Это я. Мне сказали, что вы больны.</w:t>
      </w:r>
    </w:p>
    <w:p w14:paraId="797E577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Нет. У меня просто болит голова. К утру все пройдет, не беспокойтесь. Жаль, что я не могу вас впустить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я уже в кровати. А вы удачно играли?</w:t>
      </w:r>
    </w:p>
    <w:p w14:paraId="7EEF3C89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Очень. Я ставил на число ваших лет и два раза выиграл. Вы приносите мне счастье, дорогая.</w:t>
      </w:r>
    </w:p>
    <w:p w14:paraId="3AF243CA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Спокойной ночи.</w:t>
      </w:r>
    </w:p>
    <w:p w14:paraId="7B1F6523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Спокойной ночи. Просыпайтесь здоровой.</w:t>
      </w:r>
    </w:p>
    <w:p w14:paraId="7E77D7D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Татьяна Александровна разделась и легла. «Сегодня четвертое. Восьмого он получит письмо... Девятое, десятое, одиннадцатое, двенадцатое... Да, двенадцатого он уже может быть здесь». Она заложила руки за голову. «Сережа, милый. Приезжай скорей... И ничего мне не надо. Только быть с тобой».</w:t>
      </w:r>
    </w:p>
    <w:p w14:paraId="56A125B5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F30644C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Татьяна Александровна вышла из телеграфа. Джонсон ждал ее.</w:t>
      </w:r>
    </w:p>
    <w:p w14:paraId="7E84A5C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Куда мы пойдем завтракать? Хотите в тот маленький ресторан над морем?</w:t>
      </w:r>
    </w:p>
    <w:p w14:paraId="41D7B78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Мне все равно.</w:t>
      </w:r>
    </w:p>
    <w:p w14:paraId="0BA97F5B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В ресторане, сидя напротив Джонсона, она думала: «Какой противный, пестрый галстук. И эта наглая жемчужина».</w:t>
      </w:r>
    </w:p>
    <w:p w14:paraId="0087857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Что с вами?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участливо спросил Джонсон.</w:t>
      </w:r>
    </w:p>
    <w:p w14:paraId="6A1759E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посмотрела на него рассеянными глазами.</w:t>
      </w:r>
    </w:p>
    <w:p w14:paraId="1CDFE30F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Со мной? Ничего.</w:t>
      </w:r>
    </w:p>
    <w:p w14:paraId="54167EFB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Но у вас такой странный вид. Уж не влюблены ли вы?</w:t>
      </w:r>
    </w:p>
    <w:p w14:paraId="7E12366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А если влюблена?</w:t>
      </w:r>
    </w:p>
    <w:p w14:paraId="1BBEEC3C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Это звучало как вызов, и он стал серьезен.</w:t>
      </w:r>
    </w:p>
    <w:p w14:paraId="06797E5C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Видите ли... Я на многое готов закрыть глаза... Все зависело бы от того, в кого бы влюбились.</w:t>
      </w:r>
    </w:p>
    <w:p w14:paraId="7DF14A9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поправила гвоздики в вазе.</w:t>
      </w:r>
    </w:p>
    <w:p w14:paraId="2CC855E8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Я влюблена в своего мужа,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сказала она мечтательно.</w:t>
      </w:r>
    </w:p>
    <w:p w14:paraId="1C947C47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В вашего мужа?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Джонсон расхохотался.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О, пожалуйста! Он не опасен.</w:t>
      </w:r>
    </w:p>
    <w:p w14:paraId="07705EDA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Не опасен? Почему?</w:t>
      </w:r>
    </w:p>
    <w:p w14:paraId="7CF3875D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Потому что у него нет ни гроша.</w:t>
      </w:r>
    </w:p>
    <w:p w14:paraId="259D078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А вы думаете, что опасны только богатые?</w:t>
      </w:r>
    </w:p>
    <w:p w14:paraId="14359823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Конечно!</w:t>
      </w:r>
    </w:p>
    <w:p w14:paraId="671A3A0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покраснела.</w:t>
      </w:r>
    </w:p>
    <w:p w14:paraId="742FF02F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Мне не нужно ваших денег.</w:t>
      </w:r>
    </w:p>
    <w:p w14:paraId="6E1E2146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Может быть. Но вам нужно то, что на них покупают.</w:t>
      </w:r>
    </w:p>
    <w:p w14:paraId="14EF7158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Вы думаете?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она расстегнула браслет.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Вот, я сейчас брошу его в море.</w:t>
      </w:r>
    </w:p>
    <w:p w14:paraId="40DBFAA3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Не делайте этого. Придется искать, нанимать водолазов. Лучше на эти деньги купим вам сейчас какой-нибудь пустяк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хотите?</w:t>
      </w:r>
    </w:p>
    <w:p w14:paraId="522B057F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Нет. Я ничего не хочу. Оставьте меня в покое.</w:t>
      </w:r>
    </w:p>
    <w:p w14:paraId="577EC183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Я терпеть не могу русских национальных черт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тоски и сумасбродства. Вы были всегда такая веселая, совсем не похожая на русскую.</w:t>
      </w:r>
    </w:p>
    <w:p w14:paraId="34D29967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Да? Но я все-таки русская. И я терпеть не могу американцев.</w:t>
      </w:r>
    </w:p>
    <w:p w14:paraId="0E53E3F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О,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обиженно протянул он, но сейчас же смягчился.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Дорогая моя, вы, должно быть, больны. Это началось неделю назад с вашей мигрени. Надо сегодня же позвать доктора.</w:t>
      </w:r>
    </w:p>
    <w:p w14:paraId="435CD1D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AEA386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Прошло десять дней. Ни на письма, ни на телеграммы ответа не было.</w:t>
      </w:r>
    </w:p>
    <w:p w14:paraId="6681F24C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«Отлично! Сердится? Влюбился в ту, с веснушками? Уехал?»</w:t>
      </w:r>
    </w:p>
    <w:p w14:paraId="223940A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В конторе отеля кланялись: «Нет, писем для мадам нет. Пусть мадам не беспокоится. Если будет, сейчас же принесут».</w:t>
      </w:r>
    </w:p>
    <w:p w14:paraId="09710D0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И все-таки она спрашивала по нескольку раз в день.</w:t>
      </w:r>
    </w:p>
    <w:p w14:paraId="510C686E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40F1CF9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«На людях легче... Музыка мешает думать... Когда танцуешь, почти не чувствуешь тревоги,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Татьяна Александровна смотрит на бесцветные глаза американца, друга Джонсона.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А дома, может быть, ждет письмо...»</w:t>
      </w:r>
    </w:p>
    <w:p w14:paraId="32D7749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В этом году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чудный сезон, не так ли?</w:t>
      </w:r>
    </w:p>
    <w:p w14:paraId="0E9FBF09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кивает головой.</w:t>
      </w:r>
    </w:p>
    <w:p w14:paraId="2170866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Вы хорошо танцуете. В особенности для неамериканки.</w:t>
      </w:r>
    </w:p>
    <w:p w14:paraId="74DFDD0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молчит.</w:t>
      </w:r>
    </w:p>
    <w:p w14:paraId="4B2E37D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Вы были на теннисных состязаниях?</w:t>
      </w:r>
    </w:p>
    <w:p w14:paraId="47203FA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Да.</w:t>
      </w:r>
    </w:p>
    <w:p w14:paraId="3B3653F0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Интересно, не так ли?</w:t>
      </w:r>
    </w:p>
    <w:p w14:paraId="2E3F0477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Да.</w:t>
      </w:r>
    </w:p>
    <w:p w14:paraId="429B20BF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Теннис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благородная игра.</w:t>
      </w:r>
    </w:p>
    <w:p w14:paraId="54441F38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Да.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«Письмо, наверное, пришло».</w:t>
      </w:r>
    </w:p>
    <w:p w14:paraId="546E8D65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Сколько вы делаете в час?</w:t>
      </w:r>
    </w:p>
    <w:p w14:paraId="303344AB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Сколько я делаю?</w:t>
      </w:r>
    </w:p>
    <w:p w14:paraId="39DE19F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Ну да. Я про автомобиль.</w:t>
      </w:r>
    </w:p>
    <w:p w14:paraId="18968A92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Ах вот вы о чем... Я не считала...</w:t>
      </w:r>
    </w:p>
    <w:p w14:paraId="624ED037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Музыка обрывается. И снова: «Вы любите гольф?»</w:t>
      </w:r>
    </w:p>
    <w:p w14:paraId="0496AB45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В автомобиле Джонсон целует ей руку.</w:t>
      </w:r>
    </w:p>
    <w:p w14:paraId="23352F04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Я давно не видел вас такой веселой. Теперь, надеюсь, все будет хорошо, дорогая?</w:t>
      </w:r>
    </w:p>
    <w:p w14:paraId="4A5961BA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Да, теперь все будет хорошо.</w:t>
      </w:r>
    </w:p>
    <w:p w14:paraId="6206FC07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Лакей подает ей конверт.</w:t>
      </w:r>
    </w:p>
    <w:p w14:paraId="40FF821E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Вот вам письмо, мадам.</w:t>
      </w:r>
    </w:p>
    <w:p w14:paraId="252F901E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«Какое толстое письмо! И отчего адрес написан чужим почерком?»</w:t>
      </w:r>
    </w:p>
    <w:p w14:paraId="2CB892DC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Татьяна Александровна бежит к себе: «Ведь я знала».</w:t>
      </w:r>
    </w:p>
    <w:p w14:paraId="3FE6D218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Не забудьте, что мы едем в Оперу и должны раньше пообедать,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говорит Джонсон.</w:t>
      </w:r>
    </w:p>
    <w:p w14:paraId="1516CA33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—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Да, да,</w:t>
      </w:r>
      <w:r w:rsidRPr="00AF64B5">
        <w:rPr>
          <w:rFonts w:ascii="Verdana" w:hAnsi="Verdana"/>
          <w:color w:val="000000"/>
          <w:sz w:val="20"/>
        </w:rPr>
        <w:t> </w:t>
      </w:r>
      <w:r w:rsidRPr="00AF64B5">
        <w:rPr>
          <w:rFonts w:ascii="Verdana" w:hAnsi="Verdana"/>
          <w:color w:val="000000"/>
          <w:sz w:val="20"/>
          <w:lang w:val="ru-RU"/>
        </w:rPr>
        <w:t>— и она захлопывает дверь.</w:t>
      </w:r>
    </w:p>
    <w:p w14:paraId="2657B416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Она читает, не понимая. По-французски... На пишущей машинке... Ярко-лиловый шрифт прыгает у ней в глазах: «</w:t>
      </w:r>
      <w:r w:rsidRPr="00AF64B5">
        <w:rPr>
          <w:rFonts w:ascii="Verdana" w:hAnsi="Verdana"/>
          <w:color w:val="000000"/>
          <w:sz w:val="20"/>
        </w:rPr>
        <w:t>Poste</w:t>
      </w:r>
      <w:r w:rsidRPr="00AF64B5">
        <w:rPr>
          <w:rFonts w:ascii="Verdana" w:hAnsi="Verdana"/>
          <w:color w:val="000000"/>
          <w:sz w:val="20"/>
          <w:lang w:val="ru-RU"/>
        </w:rPr>
        <w:t xml:space="preserve"> </w:t>
      </w:r>
      <w:r w:rsidRPr="00AF64B5">
        <w:rPr>
          <w:rFonts w:ascii="Verdana" w:hAnsi="Verdana"/>
          <w:color w:val="000000"/>
          <w:sz w:val="20"/>
        </w:rPr>
        <w:t>privee</w:t>
      </w:r>
      <w:r w:rsidRPr="00AF64B5">
        <w:rPr>
          <w:rFonts w:ascii="Verdana" w:hAnsi="Verdana"/>
          <w:color w:val="000000"/>
          <w:sz w:val="20"/>
          <w:lang w:val="ru-RU"/>
        </w:rPr>
        <w:t>. Корреспонденция из всех стран. Гарантия тайны»</w:t>
      </w:r>
      <w:r w:rsidRPr="00AF64B5">
        <w:rPr>
          <w:rFonts w:ascii="Verdana" w:hAnsi="Verdana"/>
          <w:color w:val="000000"/>
          <w:sz w:val="20"/>
          <w:vertAlign w:val="superscript"/>
        </w:rPr>
        <w:footnoteReference w:id="4"/>
      </w:r>
      <w:r w:rsidRPr="00AF64B5">
        <w:rPr>
          <w:rFonts w:ascii="Verdana" w:hAnsi="Verdana"/>
          <w:color w:val="000000"/>
          <w:sz w:val="20"/>
          <w:lang w:val="ru-RU"/>
        </w:rPr>
        <w:t>.</w:t>
      </w:r>
    </w:p>
    <w:p w14:paraId="0DA4744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«...Наш клиент... распорядился... пять писем... Из указанных им городов... Препровождаем последнее... Полученные от вас... Согласно его указанию...»</w:t>
      </w:r>
    </w:p>
    <w:p w14:paraId="790CA74B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Из конверта вывалились ее нераспечатанные телеграммы и письма и лист бумаги, криво исписанный рукой Сергея.</w:t>
      </w:r>
    </w:p>
    <w:p w14:paraId="757AE599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«...Дорогая Таня. Я думаю, теперь твоя новая жизнь вполне наладилась и ты можешь узнать правду. Я доехал до Марселя и дальше никуда не поеду. Здесь я написал тебе несколько фантастических писем, которые тебе перешлют. Из всего, что я писал, только одно не выдумано: я встретил знакомого, и мы пили всю ночь, и теперь, хоть уже день, пьем. Ты не любишь этого, ну, не сердись, теперь все равно. Случай такой не был бы со мной, если бы не зонтик дождевой!.. Прощайте, госпожа Пирпонт Морган!»</w:t>
      </w:r>
      <w:r w:rsidRPr="00AF64B5">
        <w:rPr>
          <w:rFonts w:ascii="Verdana" w:hAnsi="Verdana"/>
          <w:color w:val="000000"/>
          <w:sz w:val="20"/>
          <w:vertAlign w:val="superscript"/>
        </w:rPr>
        <w:footnoteReference w:id="5"/>
      </w:r>
    </w:p>
    <w:p w14:paraId="06C71A71" w14:textId="77777777" w:rsidR="00747220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Внизу было приписано:</w:t>
      </w:r>
    </w:p>
    <w:p w14:paraId="0BAD6E27" w14:textId="1F4E1E45" w:rsidR="00DE13B2" w:rsidRPr="00AF64B5" w:rsidRDefault="00747220" w:rsidP="00AF64B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F64B5">
        <w:rPr>
          <w:rFonts w:ascii="Verdana" w:hAnsi="Verdana"/>
          <w:color w:val="000000"/>
          <w:sz w:val="20"/>
          <w:lang w:val="ru-RU"/>
        </w:rPr>
        <w:t>«Ангел мой, если бы ты знала, как мне не хочется умирать».</w:t>
      </w:r>
    </w:p>
    <w:sectPr w:rsidR="00DE13B2" w:rsidRPr="00AF64B5" w:rsidSect="00AF64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B319B" w14:textId="77777777" w:rsidR="00255CCA" w:rsidRDefault="00255CCA" w:rsidP="00747220">
      <w:pPr>
        <w:spacing w:after="0" w:line="240" w:lineRule="auto"/>
      </w:pPr>
      <w:r>
        <w:separator/>
      </w:r>
    </w:p>
  </w:endnote>
  <w:endnote w:type="continuationSeparator" w:id="0">
    <w:p w14:paraId="05659262" w14:textId="77777777" w:rsidR="00255CCA" w:rsidRDefault="00255CCA" w:rsidP="0074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37058" w14:textId="77777777" w:rsidR="00AF64B5" w:rsidRDefault="00AF64B5" w:rsidP="005344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B7CD541" w14:textId="77777777" w:rsidR="00AF64B5" w:rsidRDefault="00AF64B5" w:rsidP="00AF64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68AEC" w14:textId="36C3E97E" w:rsidR="00AF64B5" w:rsidRPr="000A44F4" w:rsidRDefault="00AF64B5" w:rsidP="00AF64B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A44F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AF64B5">
      <w:rPr>
        <w:rStyle w:val="PageNumber"/>
        <w:rFonts w:ascii="Arial" w:hAnsi="Arial" w:cs="Arial"/>
        <w:color w:val="999999"/>
        <w:sz w:val="20"/>
      </w:rPr>
      <w:t>http</w:t>
    </w:r>
    <w:r w:rsidRPr="000A44F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AF64B5">
      <w:rPr>
        <w:rStyle w:val="PageNumber"/>
        <w:rFonts w:ascii="Arial" w:hAnsi="Arial" w:cs="Arial"/>
        <w:color w:val="999999"/>
        <w:sz w:val="20"/>
      </w:rPr>
      <w:t>artefact</w:t>
    </w:r>
    <w:r w:rsidRPr="000A44F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AF64B5">
      <w:rPr>
        <w:rStyle w:val="PageNumber"/>
        <w:rFonts w:ascii="Arial" w:hAnsi="Arial" w:cs="Arial"/>
        <w:color w:val="999999"/>
        <w:sz w:val="20"/>
      </w:rPr>
      <w:t>lib</w:t>
    </w:r>
    <w:r w:rsidRPr="000A44F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AF64B5">
      <w:rPr>
        <w:rStyle w:val="PageNumber"/>
        <w:rFonts w:ascii="Arial" w:hAnsi="Arial" w:cs="Arial"/>
        <w:color w:val="999999"/>
        <w:sz w:val="20"/>
      </w:rPr>
      <w:t>ru</w:t>
    </w:r>
    <w:r w:rsidRPr="000A44F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89E0E" w14:textId="77777777" w:rsidR="00AF64B5" w:rsidRDefault="00AF64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9BE08" w14:textId="77777777" w:rsidR="00255CCA" w:rsidRDefault="00255CCA" w:rsidP="00747220">
      <w:pPr>
        <w:spacing w:after="0" w:line="240" w:lineRule="auto"/>
      </w:pPr>
      <w:r>
        <w:separator/>
      </w:r>
    </w:p>
  </w:footnote>
  <w:footnote w:type="continuationSeparator" w:id="0">
    <w:p w14:paraId="4C682251" w14:textId="77777777" w:rsidR="00255CCA" w:rsidRDefault="00255CCA" w:rsidP="00747220">
      <w:pPr>
        <w:spacing w:after="0" w:line="240" w:lineRule="auto"/>
      </w:pPr>
      <w:r>
        <w:continuationSeparator/>
      </w:r>
    </w:p>
  </w:footnote>
  <w:footnote w:id="1">
    <w:p w14:paraId="12EBFFE8" w14:textId="77777777" w:rsidR="00747220" w:rsidRDefault="00747220" w:rsidP="00747220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Первая публикация: Звено. 1926. 14 марта. № 163. С. 5—8.</w:t>
      </w:r>
    </w:p>
  </w:footnote>
  <w:footnote w:id="2">
    <w:p w14:paraId="02C51BA9" w14:textId="77777777" w:rsidR="00747220" w:rsidRDefault="00747220" w:rsidP="00747220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Променад дез’Англе (фр. Promenade des Anglais)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Английская набережная в Ницце, получила свое название оттого, что была построена на деньги английской общины, проводившей зимний сезон в Ницце.</w:t>
      </w:r>
    </w:p>
  </w:footnote>
  <w:footnote w:id="3">
    <w:p w14:paraId="5EC2D498" w14:textId="77777777" w:rsidR="00747220" w:rsidRDefault="00747220" w:rsidP="00747220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«Золотая лихорадка» (фр.), фильм с участием Чарли Чаплина (1925).</w:t>
      </w:r>
    </w:p>
  </w:footnote>
  <w:footnote w:id="4">
    <w:p w14:paraId="7362BFE2" w14:textId="77777777" w:rsidR="00747220" w:rsidRDefault="00747220" w:rsidP="00747220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Poste privee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частная (курьерская) почта (фр.).</w:t>
      </w:r>
    </w:p>
  </w:footnote>
  <w:footnote w:id="5">
    <w:p w14:paraId="2E682AD4" w14:textId="01CAFE9F" w:rsidR="00747220" w:rsidRDefault="00747220" w:rsidP="00747220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 w:rsidR="000A44F4">
        <w:rPr>
          <w:lang w:val="en-US"/>
        </w:rPr>
        <w:t> </w:t>
      </w:r>
      <w:r w:rsidRPr="00244012">
        <w:rPr>
          <w:rFonts w:ascii="Calibri" w:hAnsi="Calibri" w:cs="Calibri"/>
        </w:rPr>
        <w:t>Морган Пирпонт (1837—1913)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американский миллионер, финансовый магнат, владелец многочи</w:t>
      </w:r>
      <w:r w:rsidR="000A44F4">
        <w:rPr>
          <w:rFonts w:ascii="Calibri" w:hAnsi="Calibri" w:cs="Calibri"/>
        </w:rPr>
        <w:softHyphen/>
      </w:r>
      <w:r w:rsidRPr="00244012">
        <w:rPr>
          <w:rFonts w:ascii="Calibri" w:hAnsi="Calibri" w:cs="Calibri"/>
        </w:rPr>
        <w:t>слен</w:t>
      </w:r>
      <w:r w:rsidR="000A44F4">
        <w:rPr>
          <w:rFonts w:ascii="Calibri" w:hAnsi="Calibri" w:cs="Calibri"/>
        </w:rPr>
        <w:softHyphen/>
      </w:r>
      <w:r w:rsidRPr="00244012">
        <w:rPr>
          <w:rFonts w:ascii="Calibri" w:hAnsi="Calibri" w:cs="Calibri"/>
        </w:rPr>
        <w:t>ных компаний, которому принадлежал «Титаник». Морган также был крупнейшим коллекционером произведений искусства.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4B6F9" w14:textId="77777777" w:rsidR="00AF64B5" w:rsidRDefault="00AF64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B1195" w14:textId="79AE9B65" w:rsidR="00AF64B5" w:rsidRPr="000A44F4" w:rsidRDefault="00AF64B5" w:rsidP="00AF64B5">
    <w:pPr>
      <w:pStyle w:val="Header"/>
      <w:rPr>
        <w:rFonts w:ascii="Arial" w:hAnsi="Arial" w:cs="Arial"/>
        <w:color w:val="999999"/>
        <w:sz w:val="20"/>
        <w:lang w:val="ru-RU"/>
      </w:rPr>
    </w:pPr>
    <w:r w:rsidRPr="000A44F4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AF64B5">
      <w:rPr>
        <w:rFonts w:ascii="Arial" w:hAnsi="Arial" w:cs="Arial"/>
        <w:color w:val="999999"/>
        <w:sz w:val="20"/>
      </w:rPr>
      <w:t>http</w:t>
    </w:r>
    <w:r w:rsidRPr="000A44F4">
      <w:rPr>
        <w:rFonts w:ascii="Arial" w:hAnsi="Arial" w:cs="Arial"/>
        <w:color w:val="999999"/>
        <w:sz w:val="20"/>
        <w:lang w:val="ru-RU"/>
      </w:rPr>
      <w:t>://</w:t>
    </w:r>
    <w:r w:rsidRPr="00AF64B5">
      <w:rPr>
        <w:rFonts w:ascii="Arial" w:hAnsi="Arial" w:cs="Arial"/>
        <w:color w:val="999999"/>
        <w:sz w:val="20"/>
      </w:rPr>
      <w:t>artefact</w:t>
    </w:r>
    <w:r w:rsidRPr="000A44F4">
      <w:rPr>
        <w:rFonts w:ascii="Arial" w:hAnsi="Arial" w:cs="Arial"/>
        <w:color w:val="999999"/>
        <w:sz w:val="20"/>
        <w:lang w:val="ru-RU"/>
      </w:rPr>
      <w:t>.</w:t>
    </w:r>
    <w:r w:rsidRPr="00AF64B5">
      <w:rPr>
        <w:rFonts w:ascii="Arial" w:hAnsi="Arial" w:cs="Arial"/>
        <w:color w:val="999999"/>
        <w:sz w:val="20"/>
      </w:rPr>
      <w:t>lib</w:t>
    </w:r>
    <w:r w:rsidRPr="000A44F4">
      <w:rPr>
        <w:rFonts w:ascii="Arial" w:hAnsi="Arial" w:cs="Arial"/>
        <w:color w:val="999999"/>
        <w:sz w:val="20"/>
        <w:lang w:val="ru-RU"/>
      </w:rPr>
      <w:t>.</w:t>
    </w:r>
    <w:r w:rsidRPr="00AF64B5">
      <w:rPr>
        <w:rFonts w:ascii="Arial" w:hAnsi="Arial" w:cs="Arial"/>
        <w:color w:val="999999"/>
        <w:sz w:val="20"/>
      </w:rPr>
      <w:t>ru</w:t>
    </w:r>
    <w:r w:rsidRPr="000A44F4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0D2EB" w14:textId="77777777" w:rsidR="00AF64B5" w:rsidRDefault="00AF64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A44F4"/>
    <w:rsid w:val="0015074B"/>
    <w:rsid w:val="00255CCA"/>
    <w:rsid w:val="0029639D"/>
    <w:rsid w:val="00326F90"/>
    <w:rsid w:val="00747220"/>
    <w:rsid w:val="00AA1D8D"/>
    <w:rsid w:val="00AF64B5"/>
    <w:rsid w:val="00B47730"/>
    <w:rsid w:val="00C1535E"/>
    <w:rsid w:val="00CB0664"/>
    <w:rsid w:val="00DE13B2"/>
    <w:rsid w:val="00E1199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B0D4FC8"/>
  <w14:defaultImageDpi w14:val="300"/>
  <w15:docId w15:val="{53068966-B2C0-437D-A7C3-34803E433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747220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F6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2875</Words>
  <Characters>16392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Эпилог_x0002_</vt:lpstr>
    </vt:vector>
  </TitlesOfParts>
  <Manager>Andrey Piskunov</Manager>
  <Company>Библиотека «Артефакт»</Company>
  <LinksUpToDate>false</LinksUpToDate>
  <CharactersWithSpaces>19229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Эпилог</dc:title>
  <dc:subject/>
  <dc:creator>Ирина Владимировна Одоевцева</dc:creator>
  <cp:keywords/>
  <dc:description/>
  <cp:lastModifiedBy>Andrey Piskunov</cp:lastModifiedBy>
  <cp:revision>7</cp:revision>
  <dcterms:created xsi:type="dcterms:W3CDTF">2013-12-23T23:15:00Z</dcterms:created>
  <dcterms:modified xsi:type="dcterms:W3CDTF">2025-12-08T04:39:00Z</dcterms:modified>
  <cp:category/>
</cp:coreProperties>
</file>